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0B" w:rsidRDefault="003B4C6F" w:rsidP="00643A94">
      <w:pPr>
        <w:pStyle w:val="SenderAddress"/>
      </w:pPr>
      <w:r>
        <w:t>McKenzie Leonard</w:t>
      </w:r>
    </w:p>
    <w:p w:rsidR="00FD5F91" w:rsidRDefault="003B4C6F" w:rsidP="00643A94">
      <w:pPr>
        <w:pStyle w:val="SenderAddress"/>
      </w:pPr>
      <w:r>
        <w:t>17464 WCR 15</w:t>
      </w:r>
      <w:r>
        <w:tab/>
      </w:r>
    </w:p>
    <w:p w:rsidR="00FD5F91" w:rsidRDefault="003B4C6F" w:rsidP="00643A94">
      <w:pPr>
        <w:pStyle w:val="SenderAddress"/>
      </w:pPr>
      <w:r>
        <w:t>Platteville, CO 80651</w:t>
      </w:r>
    </w:p>
    <w:p w:rsidR="00622EE2" w:rsidRDefault="00622EE2" w:rsidP="00643A94">
      <w:pPr>
        <w:pStyle w:val="SenderAddress"/>
      </w:pPr>
      <w:r>
        <w:t>970-397-1904</w:t>
      </w:r>
    </w:p>
    <w:p w:rsidR="00622EE2" w:rsidRDefault="00622EE2" w:rsidP="00643A94">
      <w:pPr>
        <w:pStyle w:val="SenderAddress"/>
      </w:pPr>
      <w:hyperlink r:id="rId8" w:history="1">
        <w:r w:rsidRPr="00BE3A86">
          <w:rPr>
            <w:rStyle w:val="Hyperlink"/>
          </w:rPr>
          <w:t>Leonard_kenzie@live.com</w:t>
        </w:r>
      </w:hyperlink>
    </w:p>
    <w:p w:rsidR="00622EE2" w:rsidRDefault="00622EE2" w:rsidP="00643A94">
      <w:pPr>
        <w:pStyle w:val="SenderAddress"/>
      </w:pPr>
    </w:p>
    <w:p w:rsidR="00622EE2" w:rsidRDefault="00622EE2" w:rsidP="00643A94">
      <w:pPr>
        <w:pStyle w:val="SenderAddress"/>
      </w:pPr>
      <w:r>
        <w:t>November 14, 2010</w:t>
      </w:r>
    </w:p>
    <w:p w:rsidR="00622EE2" w:rsidRDefault="00622EE2" w:rsidP="009A462A">
      <w:pPr>
        <w:pStyle w:val="RecipientAddress"/>
      </w:pPr>
    </w:p>
    <w:p w:rsidR="009A462A" w:rsidRPr="00D67217" w:rsidRDefault="003B4C6F" w:rsidP="009A462A">
      <w:pPr>
        <w:pStyle w:val="RecipientAddress"/>
      </w:pPr>
      <w:r>
        <w:t>Andrea Seele</w:t>
      </w:r>
    </w:p>
    <w:p w:rsidR="00FD5F91" w:rsidRDefault="003B4C6F" w:rsidP="00FD5F91">
      <w:pPr>
        <w:pStyle w:val="RecipientAddress"/>
      </w:pPr>
      <w:r>
        <w:t>912 N. 4</w:t>
      </w:r>
      <w:r w:rsidRPr="003B4C6F">
        <w:rPr>
          <w:vertAlign w:val="superscript"/>
        </w:rPr>
        <w:t>th</w:t>
      </w:r>
      <w:r>
        <w:t xml:space="preserve"> St.</w:t>
      </w:r>
    </w:p>
    <w:p w:rsidR="00FD5F91" w:rsidRDefault="003B4C6F" w:rsidP="00FD5F91">
      <w:pPr>
        <w:pStyle w:val="RecipientAddress"/>
      </w:pPr>
      <w:r>
        <w:t>Johnstown, CO 80534</w:t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3B4C6F">
        <w:t>Ms. Seele</w:t>
      </w:r>
      <w:r>
        <w:t>:</w:t>
      </w:r>
    </w:p>
    <w:p w:rsidR="00643095" w:rsidRDefault="00622EE2" w:rsidP="003D3D56">
      <w:pPr>
        <w:pStyle w:val="BodyText"/>
      </w:pPr>
      <w:r>
        <w:t xml:space="preserve">It was very nice talking to you about the cashier position at staples. This position seemed to fit my skills very well. The way you presented the job I feel that I would be an excellent candidate </w:t>
      </w:r>
      <w:r w:rsidR="00643095">
        <w:t xml:space="preserve">for this position. </w:t>
      </w:r>
    </w:p>
    <w:p w:rsidR="00643095" w:rsidRDefault="00622EE2" w:rsidP="003D3D56">
      <w:pPr>
        <w:pStyle w:val="BodyText"/>
      </w:pPr>
      <w:r>
        <w:t xml:space="preserve"> </w:t>
      </w:r>
      <w:r w:rsidR="00643095">
        <w:t>In addition to my hard work, I will be able to communicate well with all the people that come in to the store. I will be able to bring this to the team because my experience that I have volunteering at Front Range Exceptional Equestrians. At this program I have communicated with all types of people, so I know how to approach different situations if one way does not work.</w:t>
      </w:r>
    </w:p>
    <w:p w:rsidR="00773645" w:rsidRDefault="00643095" w:rsidP="003D3D56">
      <w:pPr>
        <w:pStyle w:val="BodyText"/>
      </w:pPr>
      <w:r>
        <w:t>I understand your need for a cashier</w:t>
      </w:r>
      <w:r w:rsidR="00773645">
        <w:t xml:space="preserve">. My hard work, communication skills and willingness to work will help you increase your sales. Also, I will be an asset to your sales team. </w:t>
      </w:r>
    </w:p>
    <w:p w:rsidR="00773645" w:rsidRDefault="00773645" w:rsidP="003D3D56">
      <w:pPr>
        <w:pStyle w:val="BodyText"/>
      </w:pPr>
      <w:r>
        <w:t>I appreciate the time you took out of your day to interview me. I am very interesting in working for you and look forward from hearing from you.</w:t>
      </w:r>
    </w:p>
    <w:p w:rsidR="00622EE2" w:rsidRDefault="00773645" w:rsidP="003D3D56">
      <w:pPr>
        <w:pStyle w:val="BodyText"/>
      </w:pPr>
      <w:r>
        <w:t xml:space="preserve">  </w:t>
      </w:r>
      <w:r w:rsidR="00643095">
        <w:t xml:space="preserve"> </w:t>
      </w:r>
      <w:r w:rsidR="00622EE2">
        <w:t xml:space="preserve"> </w:t>
      </w:r>
    </w:p>
    <w:p w:rsidR="00FD5F91" w:rsidRDefault="00D27A70" w:rsidP="00FD5F91">
      <w:pPr>
        <w:pStyle w:val="Closing"/>
      </w:pPr>
      <w:r>
        <w:t>Sincerely,</w:t>
      </w:r>
    </w:p>
    <w:p w:rsidR="00517A98" w:rsidRDefault="00773645" w:rsidP="003D3D56">
      <w:pPr>
        <w:pStyle w:val="Signature"/>
      </w:pPr>
      <w:r>
        <w:t>McKenzie Le</w:t>
      </w:r>
      <w:bookmarkStart w:id="0" w:name="_GoBack"/>
      <w:bookmarkEnd w:id="0"/>
      <w:r>
        <w:t>onard</w:t>
      </w:r>
    </w:p>
    <w:sectPr w:rsidR="00517A98" w:rsidSect="00CF13D7">
      <w:headerReference w:type="default" r:id="rId9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82D" w:rsidRDefault="004C282D">
      <w:r>
        <w:separator/>
      </w:r>
    </w:p>
  </w:endnote>
  <w:endnote w:type="continuationSeparator" w:id="0">
    <w:p w:rsidR="004C282D" w:rsidRDefault="004C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82D" w:rsidRDefault="004C282D">
      <w:r>
        <w:separator/>
      </w:r>
    </w:p>
  </w:footnote>
  <w:footnote w:type="continuationSeparator" w:id="0">
    <w:p w:rsidR="004C282D" w:rsidRDefault="004C2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21" w:rsidRPr="000B7DA8" w:rsidRDefault="00D22F21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3B4C6F">
      <w:rPr>
        <w:noProof/>
      </w:rPr>
      <w:t>November 14, 2010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C6F"/>
    <w:rsid w:val="000B7DA8"/>
    <w:rsid w:val="000F2F1D"/>
    <w:rsid w:val="00105B65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F341B"/>
    <w:rsid w:val="00333A3F"/>
    <w:rsid w:val="003A65CF"/>
    <w:rsid w:val="003B4C6F"/>
    <w:rsid w:val="003D3D56"/>
    <w:rsid w:val="004029BF"/>
    <w:rsid w:val="00422D2C"/>
    <w:rsid w:val="00452DEA"/>
    <w:rsid w:val="00487579"/>
    <w:rsid w:val="004B5B67"/>
    <w:rsid w:val="004C0DEC"/>
    <w:rsid w:val="004C282D"/>
    <w:rsid w:val="00517A98"/>
    <w:rsid w:val="00530AAD"/>
    <w:rsid w:val="00575B10"/>
    <w:rsid w:val="005B2344"/>
    <w:rsid w:val="005E02A7"/>
    <w:rsid w:val="005F4F00"/>
    <w:rsid w:val="0061751D"/>
    <w:rsid w:val="00622EE2"/>
    <w:rsid w:val="006308D8"/>
    <w:rsid w:val="00643095"/>
    <w:rsid w:val="00643A94"/>
    <w:rsid w:val="00650B2F"/>
    <w:rsid w:val="006F02C2"/>
    <w:rsid w:val="0072542A"/>
    <w:rsid w:val="007334AD"/>
    <w:rsid w:val="007347D7"/>
    <w:rsid w:val="00744147"/>
    <w:rsid w:val="00767097"/>
    <w:rsid w:val="00773645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E1724"/>
    <w:rsid w:val="009F2F6E"/>
    <w:rsid w:val="009F34DD"/>
    <w:rsid w:val="00A46190"/>
    <w:rsid w:val="00AE27A5"/>
    <w:rsid w:val="00B26817"/>
    <w:rsid w:val="00B76823"/>
    <w:rsid w:val="00BD0BBB"/>
    <w:rsid w:val="00C833FF"/>
    <w:rsid w:val="00CC2ADC"/>
    <w:rsid w:val="00CE2C65"/>
    <w:rsid w:val="00CF13D7"/>
    <w:rsid w:val="00D12684"/>
    <w:rsid w:val="00D22F21"/>
    <w:rsid w:val="00D27A70"/>
    <w:rsid w:val="00EA5EAF"/>
    <w:rsid w:val="00F029AC"/>
    <w:rsid w:val="00F07C74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Hyperlink">
    <w:name w:val="Hyperlink"/>
    <w:basedOn w:val="DefaultParagraphFont"/>
    <w:rsid w:val="00622E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styleId="Hyperlink">
    <w:name w:val="Hyperlink"/>
    <w:basedOn w:val="DefaultParagraphFont"/>
    <w:rsid w:val="00622E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onard_kenzie@live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hank%20you%20to%20teacher%20for%20helping%20chi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to teacher for helping child</Template>
  <TotalTime>40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Leonard</dc:creator>
  <cp:lastModifiedBy>M Leonard</cp:lastModifiedBy>
  <cp:revision>1</cp:revision>
  <cp:lastPrinted>2002-01-25T00:21:00Z</cp:lastPrinted>
  <dcterms:created xsi:type="dcterms:W3CDTF">2010-11-14T18:18:00Z</dcterms:created>
  <dcterms:modified xsi:type="dcterms:W3CDTF">2010-11-14T18:58:00Z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TC010261131033</vt:lpwstr>
  </property>
</Properties>
</file>